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003366"/>
          <w:sz w:val="48"/>
        </w:rPr>
        <w:t>EDWARD MITCHELL</w:t>
      </w:r>
    </w:p>
    <w:p>
      <w:pPr>
        <w:jc w:val="center"/>
      </w:pPr>
      <w:r>
        <w:rPr>
          <w:color w:val="404040"/>
          <w:sz w:val="28"/>
        </w:rPr>
        <w:t>Mainframe Developer</w:t>
      </w:r>
    </w:p>
    <w:p>
      <w:pPr>
        <w:jc w:val="center"/>
      </w:pPr>
      <w:r>
        <w:rPr>
          <w:sz w:val="20"/>
        </w:rPr>
        <w:t>📧 edward.mitchell@email.com | 📱 (555) 123-4567 | 🔗 linkedin.com/in/edwardmitchell | 📍 Atlanta, GA</w:t>
      </w:r>
    </w:p>
    <w:p/>
    <w:p>
      <w:r>
        <w:rPr>
          <w:b/>
          <w:color w:val="003366"/>
          <w:sz w:val="24"/>
        </w:rPr>
        <w:t>PROFESSIONAL SUMMARY</w:t>
      </w:r>
    </w:p>
    <w:p>
      <w:pPr/>
      <w:r>
        <w:t>Results-driven Mainframe Developer with 8+ years of experience designing, developing, and maintaining enterprise-level mainframe applications. Expert in COBOL, JCL, DB2, and CICS with a proven track record of optimizing system performance and implementing robust disaster recovery solutions. Skilled in collaborating with cross-functional teams to deliver high-quality software solutions that meet business requirements and exceed performance benchmarks.</w:t>
      </w:r>
    </w:p>
    <w:p>
      <w:r>
        <w:rPr>
          <w:b/>
          <w:color w:val="003366"/>
          <w:sz w:val="24"/>
        </w:rPr>
        <w:t>TECHNICAL SKILLS</w:t>
      </w:r>
    </w:p>
    <w:p>
      <w:pPr>
        <w:pStyle w:val="ListBullet"/>
      </w:pPr>
      <w:r>
        <w:rPr>
          <w:b/>
        </w:rPr>
        <w:t>Mainframe Technologies:</w:t>
      </w:r>
      <w:r>
        <w:t xml:space="preserve"> COBOL, JCL (Job Control Language), CICS, DB2, VSAM, IMS DB/DC, TSO/ISPF</w:t>
      </w:r>
    </w:p>
    <w:p>
      <w:pPr>
        <w:pStyle w:val="ListBullet"/>
      </w:pPr>
      <w:r>
        <w:rPr>
          <w:b/>
        </w:rPr>
        <w:t>Programming Languages:</w:t>
      </w:r>
      <w:r>
        <w:t xml:space="preserve"> COBOL (COBOL II, COBOL/370, Enterprise COBOL), Assembler, PL/I</w:t>
      </w:r>
    </w:p>
    <w:p>
      <w:pPr>
        <w:pStyle w:val="ListBullet"/>
      </w:pPr>
      <w:r>
        <w:rPr>
          <w:b/>
        </w:rPr>
        <w:t>Database Management:</w:t>
      </w:r>
      <w:r>
        <w:t xml:space="preserve"> DB2, IMS, VSAM, SQL, DL/I</w:t>
      </w:r>
    </w:p>
    <w:p>
      <w:pPr>
        <w:pStyle w:val="ListBullet"/>
      </w:pPr>
      <w:r>
        <w:rPr>
          <w:b/>
        </w:rPr>
        <w:t>Tools &amp; Utilities:</w:t>
      </w:r>
      <w:r>
        <w:t xml:space="preserve"> Endeavor, Changeman, File-AID, Xpediter, Abend-AID, SPUFI, QMF</w:t>
      </w:r>
    </w:p>
    <w:p>
      <w:pPr>
        <w:pStyle w:val="ListBullet"/>
      </w:pPr>
      <w:r>
        <w:rPr>
          <w:b/>
        </w:rPr>
        <w:t>Version Control:</w:t>
      </w:r>
      <w:r>
        <w:t xml:space="preserve"> Endevor, SCLM, Git integration for mainframe</w:t>
      </w:r>
    </w:p>
    <w:p>
      <w:pPr>
        <w:pStyle w:val="ListBullet"/>
      </w:pPr>
      <w:r>
        <w:rPr>
          <w:b/>
        </w:rPr>
        <w:t>Performance Tools:</w:t>
      </w:r>
      <w:r>
        <w:t xml:space="preserve"> IBM Strobe, Omegamon, BMC MainView, Compuware Strobe</w:t>
      </w:r>
    </w:p>
    <w:p>
      <w:pPr>
        <w:pStyle w:val="ListBullet"/>
      </w:pPr>
      <w:r>
        <w:rPr>
          <w:b/>
        </w:rPr>
        <w:t>Operating Systems:</w:t>
      </w:r>
      <w:r>
        <w:t xml:space="preserve"> z/OS, MVS, OS/390</w:t>
      </w:r>
    </w:p>
    <w:p>
      <w:pPr>
        <w:pStyle w:val="ListBullet"/>
      </w:pPr>
      <w:r>
        <w:rPr>
          <w:b/>
        </w:rPr>
        <w:t>Methodologies:</w:t>
      </w:r>
      <w:r>
        <w:t xml:space="preserve"> Agile, Waterfall, DevOps for Mainframe</w:t>
      </w:r>
    </w:p>
    <w:p>
      <w:r>
        <w:rPr>
          <w:b/>
          <w:color w:val="003366"/>
          <w:sz w:val="24"/>
        </w:rPr>
        <w:t>PROFESSIONAL EXPERIENCE</w:t>
      </w:r>
    </w:p>
    <w:p>
      <w:r>
        <w:rPr>
          <w:b/>
        </w:rPr>
        <w:t>Senior Mainframe Developer</w:t>
      </w:r>
    </w:p>
    <w:p>
      <w:r>
        <w:rPr>
          <w:i/>
        </w:rPr>
        <w:t>Financial Services Corporation</w:t>
      </w:r>
      <w:r>
        <w:t xml:space="preserve"> | Atlanta, GA | </w:t>
      </w:r>
      <w:r>
        <w:rPr>
          <w:i/>
        </w:rPr>
        <w:t>January 2020 – Present</w:t>
      </w:r>
    </w:p>
    <w:p>
      <w:pPr>
        <w:pStyle w:val="ListBullet"/>
      </w:pPr>
      <w:r>
        <w:t>Design, code, test, and debug complex mainframe applications supporting critical banking operations processing over 5 million daily transactions</w:t>
      </w:r>
    </w:p>
    <w:p>
      <w:pPr>
        <w:pStyle w:val="ListBullet"/>
      </w:pPr>
      <w:r>
        <w:t>Collaborate with business analysts and project managers to gather requirements and translate business needs into technical specifications for 15+ concurrent projects</w:t>
      </w:r>
    </w:p>
    <w:p>
      <w:pPr>
        <w:pStyle w:val="ListBullet"/>
      </w:pPr>
      <w:r>
        <w:t>Develop and enhance mainframe applications using COBOL, JCL, DB2, and CICS, reducing processing time by 35% through optimization initiatives</w:t>
      </w:r>
    </w:p>
    <w:p>
      <w:pPr>
        <w:pStyle w:val="ListBullet"/>
      </w:pPr>
      <w:r>
        <w:t>Perform comprehensive performance tuning of batch and online systems, improving system efficiency by 40% and reducing MIPS consumption by 22%</w:t>
      </w:r>
    </w:p>
    <w:p>
      <w:pPr>
        <w:pStyle w:val="ListBullet"/>
      </w:pPr>
      <w:r>
        <w:t>Lead disaster recovery planning and implementation, achieving 99.9% system availability and RTO of less than 4 hours</w:t>
      </w:r>
    </w:p>
    <w:p>
      <w:pPr>
        <w:pStyle w:val="ListBullet"/>
      </w:pPr>
      <w:r>
        <w:t>Mentor junior developers on mainframe best practices, code review processes, and performance optimization techniques</w:t>
      </w:r>
    </w:p>
    <w:p>
      <w:pPr>
        <w:pStyle w:val="ListBullet"/>
      </w:pPr>
      <w:r>
        <w:t>Implement automated testing frameworks reducing defect rates by 28% in production environments</w:t>
      </w:r>
    </w:p>
    <w:p>
      <w:r>
        <w:rPr>
          <w:b/>
        </w:rPr>
        <w:t>Key Achievements:</w:t>
      </w:r>
    </w:p>
    <w:p>
      <w:pPr>
        <w:pStyle w:val="ListBullet"/>
        <w:ind w:left="720"/>
      </w:pPr>
      <w:r>
        <w:t>Spearheaded migration of legacy COBOL applications to Enterprise COBOL, improving maintainability and reducing technical debt</w:t>
      </w:r>
    </w:p>
    <w:p>
      <w:pPr>
        <w:pStyle w:val="ListBullet"/>
        <w:ind w:left="720"/>
      </w:pPr>
      <w:r>
        <w:t>Developed disaster recovery procedures that passed all regulatory audits with zero findings</w:t>
      </w:r>
    </w:p>
    <w:p>
      <w:pPr>
        <w:pStyle w:val="ListBullet"/>
        <w:ind w:left="720"/>
      </w:pPr>
      <w:r>
        <w:t>Reduced batch processing window from 8 hours to 5.5 hours through strategic code optimization</w:t>
      </w:r>
    </w:p>
    <w:p>
      <w:r>
        <w:rPr>
          <w:b/>
        </w:rPr>
        <w:t>Mainframe Developer</w:t>
      </w:r>
    </w:p>
    <w:p>
      <w:r>
        <w:rPr>
          <w:i/>
        </w:rPr>
        <w:t>Healthcare Technology Solutions</w:t>
      </w:r>
      <w:r>
        <w:t xml:space="preserve"> | Charlotte, NC | </w:t>
      </w:r>
      <w:r>
        <w:rPr>
          <w:i/>
        </w:rPr>
        <w:t>March 2017 – December 2019</w:t>
      </w:r>
    </w:p>
    <w:p>
      <w:pPr>
        <w:pStyle w:val="ListBullet"/>
      </w:pPr>
      <w:r>
        <w:t>Designed and developed mainframe applications for healthcare claims processing system handling 2M+ claims monthly</w:t>
      </w:r>
    </w:p>
    <w:p>
      <w:pPr>
        <w:pStyle w:val="ListBullet"/>
      </w:pPr>
      <w:r>
        <w:t>Created and modified COBOL programs, JCL procedures, and DB2 stored procedures to support new business requirements</w:t>
      </w:r>
    </w:p>
    <w:p>
      <w:pPr>
        <w:pStyle w:val="ListBullet"/>
      </w:pPr>
      <w:r>
        <w:t>Performed root cause analysis and debugging of production issues, achieving 95% first-time resolution rate</w:t>
      </w:r>
    </w:p>
    <w:p>
      <w:pPr>
        <w:pStyle w:val="ListBullet"/>
      </w:pPr>
      <w:r>
        <w:t>Collaborated with cross-functional teams including QA, infrastructure, and business stakeholders to ensure seamless project delivery</w:t>
      </w:r>
    </w:p>
    <w:p>
      <w:pPr>
        <w:pStyle w:val="ListBullet"/>
      </w:pPr>
      <w:r>
        <w:t>Optimized DB2 queries and database design, improving query performance by 50% and reducing CPU utilization</w:t>
      </w:r>
    </w:p>
    <w:p>
      <w:pPr>
        <w:pStyle w:val="ListBullet"/>
      </w:pPr>
      <w:r>
        <w:t>Developed comprehensive technical documentation for all applications and system modifications</w:t>
      </w:r>
    </w:p>
    <w:p>
      <w:r>
        <w:rPr>
          <w:b/>
        </w:rPr>
        <w:t>Key Achievements:</w:t>
      </w:r>
    </w:p>
    <w:p>
      <w:pPr>
        <w:pStyle w:val="ListBullet"/>
        <w:ind w:left="720"/>
      </w:pPr>
      <w:r>
        <w:t>Successfully delivered 12 major releases with zero critical production defects</w:t>
      </w:r>
    </w:p>
    <w:p>
      <w:pPr>
        <w:pStyle w:val="ListBullet"/>
        <w:ind w:left="720"/>
      </w:pPr>
      <w:r>
        <w:t>Implemented performance monitoring solutions that proactively identified bottlenecks before impacting end users</w:t>
      </w:r>
    </w:p>
    <w:p>
      <w:pPr>
        <w:pStyle w:val="ListBullet"/>
        <w:ind w:left="720"/>
      </w:pPr>
      <w:r>
        <w:t>Reduced application response time by 45% through CICS tuning and code refactoring</w:t>
      </w:r>
    </w:p>
    <w:p>
      <w:r>
        <w:rPr>
          <w:b/>
        </w:rPr>
        <w:t>Junior Mainframe Developer</w:t>
      </w:r>
    </w:p>
    <w:p>
      <w:r>
        <w:rPr>
          <w:i/>
        </w:rPr>
        <w:t>Insurance Services Group</w:t>
      </w:r>
      <w:r>
        <w:t xml:space="preserve"> | Richmond, VA | </w:t>
      </w:r>
      <w:r>
        <w:rPr>
          <w:i/>
        </w:rPr>
        <w:t>June 2015 – February 2017</w:t>
      </w:r>
    </w:p>
    <w:p>
      <w:pPr>
        <w:pStyle w:val="ListBullet"/>
      </w:pPr>
      <w:r>
        <w:t>Assisted in coding, testing, and debugging mainframe applications for policy administration system</w:t>
      </w:r>
    </w:p>
    <w:p>
      <w:pPr>
        <w:pStyle w:val="ListBullet"/>
      </w:pPr>
      <w:r>
        <w:t>Developed batch COBOL programs and JCL for data processing and report generation</w:t>
      </w:r>
    </w:p>
    <w:p>
      <w:pPr>
        <w:pStyle w:val="ListBullet"/>
      </w:pPr>
      <w:r>
        <w:t>Participated in code reviews and implemented feedback to improve code quality and maintainability</w:t>
      </w:r>
    </w:p>
    <w:p>
      <w:pPr>
        <w:pStyle w:val="ListBullet"/>
      </w:pPr>
      <w:r>
        <w:t>Supported production systems and resolved incidents within SLA requirements</w:t>
      </w:r>
    </w:p>
    <w:p>
      <w:pPr>
        <w:pStyle w:val="ListBullet"/>
      </w:pPr>
      <w:r>
        <w:t>Created and maintained technical documentation for development procedures and application workflows</w:t>
      </w:r>
    </w:p>
    <w:p>
      <w:pPr>
        <w:pStyle w:val="ListBullet"/>
      </w:pPr>
      <w:r>
        <w:t>Performed unit testing and supported integration testing efforts</w:t>
      </w:r>
    </w:p>
    <w:p>
      <w:r>
        <w:rPr>
          <w:b/>
        </w:rPr>
        <w:t>Key Achievements:</w:t>
      </w:r>
    </w:p>
    <w:p>
      <w:pPr>
        <w:pStyle w:val="ListBullet"/>
        <w:ind w:left="720"/>
      </w:pPr>
      <w:r>
        <w:t>Completed comprehensive mainframe training program and achieved proficiency in COBOL, JCL, and DB2 within 6 months</w:t>
      </w:r>
    </w:p>
    <w:p>
      <w:pPr>
        <w:pStyle w:val="ListBullet"/>
        <w:ind w:left="720"/>
      </w:pPr>
      <w:r>
        <w:t>Contributed to successful year-end processing with zero critical incidents</w:t>
      </w:r>
    </w:p>
    <w:p>
      <w:r>
        <w:rPr>
          <w:b/>
          <w:color w:val="003366"/>
          <w:sz w:val="24"/>
        </w:rPr>
        <w:t>EDUCATION</w:t>
      </w:r>
    </w:p>
    <w:p>
      <w:r>
        <w:rPr>
          <w:b/>
        </w:rPr>
        <w:t>Bachelor of Science in Computer Science</w:t>
      </w:r>
    </w:p>
    <w:p>
      <w:r>
        <w:t>Georgia Institute of Technology | Atlanta, GA | Graduated: May 2015</w:t>
      </w:r>
    </w:p>
    <w:p>
      <w:pPr>
        <w:pStyle w:val="ListBullet"/>
      </w:pPr>
      <w:r>
        <w:t>Relevant Coursework: Data Structures, Database Systems, Software Engineering, Operating Systems</w:t>
      </w:r>
    </w:p>
    <w:p>
      <w:r>
        <w:rPr>
          <w:b/>
          <w:color w:val="003366"/>
          <w:sz w:val="24"/>
        </w:rPr>
        <w:t>CERTIFICATIONS</w:t>
      </w:r>
    </w:p>
    <w:p>
      <w:pPr>
        <w:pStyle w:val="ListBullet"/>
      </w:pPr>
      <w:r>
        <w:t>IBM Certified Application Developer - COBOL</w:t>
      </w:r>
    </w:p>
    <w:p>
      <w:pPr>
        <w:pStyle w:val="ListBullet"/>
      </w:pPr>
      <w:r>
        <w:t>IBM Certified Database Administrator - DB2</w:t>
      </w:r>
    </w:p>
    <w:p>
      <w:pPr>
        <w:pStyle w:val="ListBullet"/>
      </w:pPr>
      <w:r>
        <w:t>IBM z/OS Systems Programming Certification</w:t>
      </w:r>
    </w:p>
    <w:p>
      <w:pPr>
        <w:pStyle w:val="ListBullet"/>
      </w:pPr>
      <w:r>
        <w:t>ITIL Foundation Certificate in IT Service Management</w:t>
      </w:r>
    </w:p>
    <w:p>
      <w:r>
        <w:rPr>
          <w:b/>
          <w:color w:val="003366"/>
          <w:sz w:val="24"/>
        </w:rPr>
        <w:t>PROFESSIONAL PROJECTS</w:t>
      </w:r>
    </w:p>
    <w:p>
      <w:r>
        <w:rPr>
          <w:b/>
        </w:rPr>
        <w:t>Legacy System Modernization Initiative</w:t>
      </w:r>
    </w:p>
    <w:p>
      <w:pPr>
        <w:pStyle w:val="ListBullet"/>
      </w:pPr>
      <w:r>
        <w:t>Led technical team in modernizing 20-year-old COBOL applications while maintaining backward compatibility</w:t>
      </w:r>
    </w:p>
    <w:p>
      <w:pPr>
        <w:pStyle w:val="ListBullet"/>
      </w:pPr>
      <w:r>
        <w:t>Implemented structured programming techniques and improved code documentation</w:t>
      </w:r>
    </w:p>
    <w:p>
      <w:pPr>
        <w:pStyle w:val="ListBullet"/>
      </w:pPr>
      <w:r>
        <w:rPr>
          <w:i/>
        </w:rPr>
        <w:t xml:space="preserve">Result: </w:t>
      </w:r>
      <w:r>
        <w:t>60% reduction in maintenance time and improved system reliability</w:t>
      </w:r>
    </w:p>
    <w:p>
      <w:r>
        <w:rPr>
          <w:b/>
        </w:rPr>
        <w:t>Mainframe Performance Optimization Program</w:t>
      </w:r>
    </w:p>
    <w:p>
      <w:pPr>
        <w:pStyle w:val="ListBullet"/>
      </w:pPr>
      <w:r>
        <w:t>Conducted comprehensive analysis of batch job streams and identified performance bottlenecks</w:t>
      </w:r>
    </w:p>
    <w:p>
      <w:pPr>
        <w:pStyle w:val="ListBullet"/>
      </w:pPr>
      <w:r>
        <w:t>Redesigned critical batch processes and optimized DB2 access paths</w:t>
      </w:r>
    </w:p>
    <w:p>
      <w:pPr>
        <w:pStyle w:val="ListBullet"/>
      </w:pPr>
      <w:r>
        <w:rPr>
          <w:i/>
        </w:rPr>
        <w:t xml:space="preserve">Result: </w:t>
      </w:r>
      <w:r>
        <w:t>Reduced monthly computing costs by $150K through MIPS reduction</w:t>
      </w:r>
    </w:p>
    <w:p>
      <w:r>
        <w:rPr>
          <w:b/>
          <w:color w:val="003366"/>
          <w:sz w:val="24"/>
        </w:rPr>
        <w:t>ADDITIONAL INFORMATION</w:t>
      </w:r>
    </w:p>
    <w:p>
      <w:pPr>
        <w:pStyle w:val="ListBullet"/>
      </w:pPr>
      <w:r>
        <w:t>Professional Memberships: COMMON, SHARE, International DB2 Users Group (IDUG)</w:t>
      </w:r>
    </w:p>
    <w:p>
      <w:pPr>
        <w:pStyle w:val="ListBullet"/>
      </w:pPr>
      <w:r>
        <w:t>Languages: English (Native), Spanish (Conversational)</w:t>
      </w:r>
    </w:p>
    <w:p>
      <w:pPr>
        <w:pStyle w:val="ListBullet"/>
      </w:pPr>
      <w:r>
        <w:t>Availability: Immediate | Open to relocation</w:t>
      </w:r>
    </w:p>
    <w:sectPr w:rsidR="00FC693F" w:rsidRPr="0006063C" w:rsidSect="00034616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